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1D9" w:rsidRDefault="008A01D9">
      <w:r>
        <w:pict>
          <v:rect id="_x0000_s1028" style="position:absolute;margin-left:0;margin-top:0;width:527pt;height:19.5pt;z-index:251658240;mso-width-percent:915;mso-position-horizontal:center;mso-position-horizontal-relative:margin;mso-position-vertical:top;mso-position-vertical-relative:margin;mso-width-percent:915" o:allowincell="f" filled="f" stroked="f">
            <v:textbox style="mso-next-textbox:#_x0000_s1028;mso-fit-shape-to-text:t" inset="0,0,0,0">
              <w:txbxContent>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1210"/>
                  </w:tblGrid>
                  <w:tr w:rsidR="00911FF9">
                    <w:trPr>
                      <w:jc w:val="center"/>
                    </w:trPr>
                    <w:tc>
                      <w:tcPr>
                        <w:tcW w:w="0" w:type="auto"/>
                        <w:shd w:val="clear" w:color="auto" w:fill="F4B29B" w:themeFill="accent1" w:themeFillTint="66"/>
                        <w:vAlign w:val="center"/>
                      </w:tcPr>
                      <w:p w:rsidR="008A01D9" w:rsidRDefault="008A01D9">
                        <w:pPr>
                          <w:pStyle w:val="NoSpacing"/>
                          <w:rPr>
                            <w:sz w:val="8"/>
                            <w:szCs w:val="8"/>
                          </w:rPr>
                        </w:pPr>
                      </w:p>
                    </w:tc>
                  </w:tr>
                  <w:tr w:rsidR="00911FF9">
                    <w:trPr>
                      <w:jc w:val="center"/>
                    </w:trPr>
                    <w:tc>
                      <w:tcPr>
                        <w:tcW w:w="0" w:type="auto"/>
                        <w:shd w:val="clear" w:color="auto" w:fill="D34817" w:themeFill="accent1"/>
                        <w:vAlign w:val="center"/>
                      </w:tcPr>
                      <w:p w:rsidR="008A01D9" w:rsidRDefault="008A01D9">
                        <w:pPr>
                          <w:pStyle w:val="NoSpacing"/>
                          <w:rPr>
                            <w:sz w:val="16"/>
                            <w:szCs w:val="16"/>
                          </w:rPr>
                        </w:pPr>
                      </w:p>
                    </w:tc>
                  </w:tr>
                  <w:tr w:rsidR="00911FF9">
                    <w:trPr>
                      <w:jc w:val="center"/>
                    </w:trPr>
                    <w:tc>
                      <w:tcPr>
                        <w:tcW w:w="0" w:type="auto"/>
                        <w:shd w:val="clear" w:color="auto" w:fill="918485" w:themeFill="accent5"/>
                        <w:vAlign w:val="center"/>
                      </w:tcPr>
                      <w:p w:rsidR="008A01D9" w:rsidRDefault="008A01D9">
                        <w:pPr>
                          <w:pStyle w:val="NoSpacing"/>
                          <w:rPr>
                            <w:sz w:val="8"/>
                            <w:szCs w:val="8"/>
                          </w:rPr>
                        </w:pPr>
                      </w:p>
                    </w:tc>
                  </w:tr>
                </w:tbl>
                <w:p w:rsidR="008A01D9" w:rsidRDefault="008A01D9">
                  <w:pPr>
                    <w:spacing w:after="0" w:line="14" w:lineRule="exact"/>
                    <w:rPr>
                      <w:sz w:val="8"/>
                      <w:szCs w:val="8"/>
                    </w:rPr>
                  </w:pPr>
                </w:p>
              </w:txbxContent>
            </v:textbox>
            <w10:wrap anchorx="margin" anchory="margin"/>
          </v:rect>
        </w:pict>
      </w:r>
    </w:p>
    <w:sdt>
      <w:sdtPr>
        <w:id w:val="19890522"/>
        <w:placeholder>
          <w:docPart w:val="BD4A592551654C2F969D37547274FE1D"/>
        </w:placeholder>
        <w:dataBinding w:prefixMappings="xmlns:ns0='http://schemas.microsoft.com/office/2006/coverPageProps'" w:xpath="/ns0:CoverPageProperties[1]/ns0:PublishDate[1]" w:storeItemID="{55AF091B-3C7A-41E3-B477-F2FDAA23CFDA}"/>
        <w:date w:fullDate="2011-12-16T00:00:00Z">
          <w:dateFormat w:val="M/d/yyyy"/>
          <w:lid w:val="en-US"/>
          <w:storeMappedDataAs w:val="dateTime"/>
          <w:calendar w:val="gregorian"/>
        </w:date>
      </w:sdtPr>
      <w:sdtContent>
        <w:p w:rsidR="008A01D9" w:rsidRDefault="00B512C1">
          <w:pPr>
            <w:pStyle w:val="DateText"/>
          </w:pPr>
          <w:r>
            <w:t>12/16/2011</w:t>
          </w:r>
        </w:p>
      </w:sdtContent>
    </w:sdt>
    <w:sdt>
      <w:sdtPr>
        <w:id w:val="212564916"/>
        <w:placeholder>
          <w:docPart w:val="B99B1C4472AE4D1BACD192124721F98B"/>
        </w:placeholder>
        <w:dataBinding w:prefixMappings="xmlns:ns0='http://purl.org/dc/elements/1.1/' xmlns:ns1='http://schemas.openxmlformats.org/package/2006/metadata/core-properties' " w:xpath="/ns1:coreProperties[1]/ns0:creator[1]" w:storeItemID="{6C3C8BC8-F283-45AE-878A-BAB7291924A1}"/>
        <w:text/>
      </w:sdtPr>
      <w:sdtContent>
        <w:p w:rsidR="008A01D9" w:rsidRDefault="00B512C1">
          <w:pPr>
            <w:pStyle w:val="SenderAddress"/>
          </w:pPr>
          <w:r>
            <w:t>Jeremy Schmitt</w:t>
          </w:r>
        </w:p>
      </w:sdtContent>
    </w:sdt>
    <w:sdt>
      <w:sdtPr>
        <w:id w:val="18534652"/>
        <w:placeholder>
          <w:docPart w:val="F4188AD0680A4DF1A4504BD20F7C87BE"/>
        </w:placeholder>
        <w:dataBinding w:prefixMappings="xmlns:ns0='http://schemas.openxmlformats.org/officeDocument/2006/extended-properties' " w:xpath="/ns0:Properties[1]/ns0:Company[1]" w:storeItemID="{6668398D-A668-4E3E-A5EB-62B293D839F1}"/>
        <w:text/>
      </w:sdtPr>
      <w:sdtContent>
        <w:p w:rsidR="008A01D9" w:rsidRDefault="00B512C1">
          <w:pPr>
            <w:pStyle w:val="SenderAddress"/>
          </w:pPr>
          <w:r>
            <w:t>Schmitt Inc.</w:t>
          </w:r>
        </w:p>
      </w:sdtContent>
    </w:sdt>
    <w:p w:rsidR="008A01D9" w:rsidRDefault="00B512C1">
      <w:pPr>
        <w:pStyle w:val="SenderAddress"/>
      </w:pPr>
      <w:r>
        <w:t>Talbot Thingamajig Inc.</w:t>
      </w:r>
    </w:p>
    <w:p w:rsidR="008A01D9" w:rsidRDefault="008A01D9">
      <w:pPr>
        <w:pStyle w:val="RecipientAddress"/>
      </w:pPr>
      <w:r>
        <w:fldChar w:fldCharType="begin"/>
      </w:r>
      <w:r w:rsidR="00F231E4">
        <w:instrText xml:space="preserve"> ADDRESSBLOCK \f "&lt;&lt;_FIRST0_&gt;&gt;&lt;&lt; _LAST0_&gt;&gt;&lt;&lt; _SUFFIX0_&gt;&gt;</w:instrText>
      </w:r>
    </w:p>
    <w:p w:rsidR="008A01D9" w:rsidRDefault="00F231E4">
      <w:pPr>
        <w:pStyle w:val="RecipientAddress"/>
      </w:pPr>
      <w:r>
        <w:instrText>&lt;&lt;</w:instrText>
      </w:r>
      <w:r>
        <w:instrText>_COMPANY_</w:instrText>
      </w:r>
    </w:p>
    <w:p w:rsidR="008A01D9" w:rsidRDefault="00F231E4">
      <w:pPr>
        <w:pStyle w:val="RecipientAddress"/>
      </w:pPr>
      <w:r>
        <w:instrText>&gt;&gt;&lt;&lt;_STREET1_</w:instrText>
      </w:r>
    </w:p>
    <w:p w:rsidR="008A01D9" w:rsidRDefault="00F231E4">
      <w:pPr>
        <w:pStyle w:val="RecipientAddress"/>
      </w:pPr>
      <w:r>
        <w:instrText>&gt;&gt;&lt;&lt;_STREET2_</w:instrText>
      </w:r>
    </w:p>
    <w:p w:rsidR="008A01D9" w:rsidRDefault="00F231E4">
      <w:pPr>
        <w:pStyle w:val="RecipientAddress"/>
      </w:pPr>
      <w:r>
        <w:instrText xml:space="preserve">&gt;&gt;&lt;&lt;_CITY_&gt;&gt;&lt;&lt;, _STATE_&gt;&gt;&lt;&lt; _POSTAL_&gt;&gt;" \l 1033 \c 0 \e "" </w:instrText>
      </w:r>
      <w:r w:rsidR="008A01D9">
        <w:fldChar w:fldCharType="separate"/>
      </w:r>
      <w:r w:rsidR="008A01D9">
        <w:fldChar w:fldCharType="end"/>
      </w:r>
    </w:p>
    <w:p w:rsidR="008A01D9" w:rsidRDefault="00B512C1">
      <w:pPr>
        <w:pStyle w:val="Salutation"/>
      </w:pPr>
      <w:r>
        <w:rPr>
          <w:b w:val="0"/>
        </w:rPr>
        <w:t>Moses Hampton,</w:t>
      </w:r>
    </w:p>
    <w:p w:rsidR="008A01D9" w:rsidRDefault="00B512C1" w:rsidP="00B512C1">
      <w:pPr>
        <w:ind w:firstLine="720"/>
        <w:rPr>
          <w:b/>
        </w:rPr>
      </w:pPr>
      <w:r>
        <w:t>Hi, my name is Jeremy Schmitt. This new overseas project you came up with is great! I wish to be a part of this new project and apply for the country Russia. I have little experience dealing with Russia but I hope to explore fascinating things in it. I chose Russia because all of the things to do in this country interest very much. Moscow is very interesting. It is the capital of Russia and is the biggest and most popular city too. It has many wonders to it as well. The Moscow Kremlin is one of them. It is one of several World Heritage Sites. Both stages of the Russian Parliament sit on Moscow as well. Russia’s Main religion is Christian which is the belief in Jesus Christ and the Resurrection of Christ as well.</w:t>
      </w:r>
      <w:r w:rsidR="00976F33">
        <w:t xml:space="preserve"> In conclusion, now knowing that you know all of this about me and my knowledge about Russia; please pick me for this application. </w:t>
      </w:r>
    </w:p>
    <w:p w:rsidR="008A01D9" w:rsidRDefault="00976F33">
      <w:pPr>
        <w:pStyle w:val="Closing"/>
      </w:pPr>
      <w:r>
        <w:t>Yours truly,</w:t>
      </w:r>
    </w:p>
    <w:sdt>
      <w:sdtPr>
        <w:id w:val="260286289"/>
        <w:placeholder>
          <w:docPart w:val="815B8947068F49188F77A5E6D81328F4"/>
        </w:placeholder>
        <w:dataBinding w:prefixMappings="xmlns:ns0='http://purl.org/dc/elements/1.1/' xmlns:ns1='http://schemas.openxmlformats.org/package/2006/metadata/core-properties' " w:xpath="/ns1:coreProperties[1]/ns0:creator[1]" w:storeItemID="{6C3C8BC8-F283-45AE-878A-BAB7291924A1}"/>
        <w:text/>
      </w:sdtPr>
      <w:sdtContent>
        <w:p w:rsidR="008A01D9" w:rsidRDefault="00B512C1">
          <w:pPr>
            <w:pStyle w:val="Signature"/>
          </w:pPr>
          <w:r>
            <w:t>Jeremy Schmitt</w:t>
          </w:r>
        </w:p>
      </w:sdtContent>
    </w:sdt>
    <w:p w:rsidR="008A01D9" w:rsidRDefault="008A01D9">
      <w:pPr>
        <w:pStyle w:val="Signature"/>
      </w:pPr>
    </w:p>
    <w:sdt>
      <w:sdtPr>
        <w:id w:val="18534714"/>
        <w:placeholder>
          <w:docPart w:val="28B061D96DC04EFB8F57D90DC6DC8152"/>
        </w:placeholder>
        <w:dataBinding w:prefixMappings="xmlns:ns0='http://schemas.openxmlformats.org/officeDocument/2006/extended-properties' " w:xpath="/ns0:Properties[1]/ns0:Company[1]" w:storeItemID="{6668398D-A668-4E3E-A5EB-62B293D839F1}"/>
        <w:text/>
      </w:sdtPr>
      <w:sdtContent>
        <w:p w:rsidR="008A01D9" w:rsidRDefault="00B512C1">
          <w:pPr>
            <w:pStyle w:val="Signature"/>
          </w:pPr>
          <w:r>
            <w:t>Schmitt Inc.</w:t>
          </w:r>
        </w:p>
      </w:sdtContent>
    </w:sdt>
    <w:sectPr w:rsidR="008A01D9" w:rsidSect="008A01D9">
      <w:footerReference w:type="even" r:id="rId9"/>
      <w:footerReference w:type="default" r:id="rId10"/>
      <w:footerReference w:type="first" r:id="rId11"/>
      <w:pgSz w:w="12240" w:h="15840" w:code="1"/>
      <w:pgMar w:top="1440" w:right="1440" w:bottom="1440" w:left="1440" w:header="720" w:footer="720" w:gutter="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2C1" w:rsidRDefault="00B512C1">
      <w:pPr>
        <w:spacing w:after="0" w:line="240" w:lineRule="auto"/>
      </w:pPr>
      <w:r>
        <w:separator/>
      </w:r>
    </w:p>
  </w:endnote>
  <w:endnote w:type="continuationSeparator" w:id="0">
    <w:p w:rsidR="00B512C1" w:rsidRDefault="00B512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D9" w:rsidRDefault="008A01D9">
    <w:pPr>
      <w:pStyle w:val="Footer"/>
    </w:pPr>
    <w:r>
      <w:rPr>
        <w:noProof/>
      </w:rPr>
      <w:pict>
        <v:rect id="_x0000_s16399" style="position:absolute;margin-left:0;margin-top:0;width:41.85pt;height:9in;z-index:251671552;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16399" inset=",,8.64pt,10.8pt">
            <w:txbxContent>
              <w:p w:rsidR="008A01D9" w:rsidRDefault="008A01D9">
                <w:pPr>
                  <w:pStyle w:val="GrayText"/>
                </w:pPr>
                <w:sdt>
                  <w:sdtPr>
                    <w:id w:val="23888244"/>
                    <w:placeholder>
                      <w:docPart w:val="033FD53144E64AE5ADC01782188B2A00"/>
                    </w:placeholder>
                    <w:dataBinding w:prefixMappings="xmlns:ns0='http://schemas.openxmlformats.org/officeDocument/2006/extended-properties' " w:xpath="/ns0:Properties[1]/ns0:Company[1]" w:storeItemID="{6668398D-A668-4E3E-A5EB-62B293D839F1}"/>
                    <w:text/>
                  </w:sdtPr>
                  <w:sdtContent>
                    <w:r w:rsidR="00B512C1">
                      <w:t>Schmitt Inc.</w:t>
                    </w:r>
                  </w:sdtContent>
                </w:sdt>
                <w:r w:rsidR="00F231E4">
                  <w:t xml:space="preserve">  </w:t>
                </w:r>
              </w:p>
            </w:txbxContent>
          </v:textbox>
          <w10:wrap anchorx="page" anchory="margin"/>
        </v:rect>
      </w:pict>
    </w:r>
    <w:r>
      <w:rPr>
        <w:noProof/>
      </w:rPr>
      <w:pict>
        <v:roundrect id="_x0000_s16400" style="position:absolute;margin-left:0;margin-top:0;width:562.05pt;height:743.45pt;z-index:251672576;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rPr>
      <w:pict>
        <v:oval id="_x0000_s16398" style="position:absolute;margin-left:0;margin-top:0;width:41pt;height:41pt;z-index:251670528;mso-position-horizontal:left;mso-position-horizontal-relative:right-margin-area;mso-position-vertical:top;mso-position-vertical-relative:bottom-margin-area;v-text-anchor:middle" o:allowincell="f" fillcolor="#d34817 [3204]" stroked="f">
          <v:textbox style="mso-next-textbox:#_x0000_s16398" inset="0,0,0,0">
            <w:txbxContent>
              <w:p w:rsidR="008A01D9" w:rsidRDefault="008A01D9">
                <w:pPr>
                  <w:pStyle w:val="NoSpacing"/>
                  <w:jc w:val="center"/>
                  <w:rPr>
                    <w:color w:val="FFFFFF" w:themeColor="background1"/>
                    <w:sz w:val="40"/>
                    <w:szCs w:val="40"/>
                  </w:rPr>
                </w:pPr>
                <w:fldSimple w:instr=" PAGE  \* Arabic  \* MERGEFORMAT ">
                  <w:r w:rsidR="00F231E4">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D9" w:rsidRDefault="008A01D9">
    <w:pPr>
      <w:rPr>
        <w:sz w:val="20"/>
      </w:rPr>
    </w:pPr>
    <w:r w:rsidRPr="008A01D9">
      <w:rPr>
        <w:noProof/>
        <w:sz w:val="10"/>
        <w:szCs w:val="10"/>
      </w:rPr>
      <w:pict>
        <v:rect id="_x0000_s16403" style="position:absolute;margin-left:-351.55pt;margin-top:0;width:46.85pt;height:9in;z-index:251676672;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16403" inset=",,8.64pt,10.8pt">
            <w:txbxContent>
              <w:p w:rsidR="008A01D9" w:rsidRDefault="008A01D9">
                <w:pPr>
                  <w:pStyle w:val="GrayText"/>
                </w:pPr>
                <w:sdt>
                  <w:sdtPr>
                    <w:id w:val="805254801"/>
                    <w:placeholder>
                      <w:docPart w:val="F198CCFBDED04E70AD637BEECDA10FD4"/>
                    </w:placeholder>
                    <w:dataBinding w:prefixMappings="xmlns:ns0='http://schemas.openxmlformats.org/officeDocument/2006/extended-properties' " w:xpath="/ns0:Properties[1]/ns0:Company[1]" w:storeItemID="{6668398D-A668-4E3E-A5EB-62B293D839F1}"/>
                    <w:text/>
                  </w:sdtPr>
                  <w:sdtContent>
                    <w:r w:rsidR="00B512C1">
                      <w:t>Schmitt Inc.</w:t>
                    </w:r>
                  </w:sdtContent>
                </w:sdt>
              </w:p>
            </w:txbxContent>
          </v:textbox>
          <w10:wrap anchorx="margin" anchory="margin"/>
        </v:rect>
      </w:pict>
    </w:r>
    <w:r>
      <w:rPr>
        <w:noProof/>
        <w:sz w:val="20"/>
      </w:rPr>
      <w:pict>
        <v:roundrect id="_x0000_s16402" style="position:absolute;margin-left:0;margin-top:0;width:562.05pt;height:743.45pt;z-index:251675648;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rPr>
      <w:pict>
        <v:oval id="_x0000_s16401" style="position:absolute;margin-left:60.45pt;margin-top:0;width:41pt;height:41pt;z-index:251674624;mso-position-horizontal:right;mso-position-horizontal-relative:left-margin-area;mso-position-vertical:top;mso-position-vertical-relative:bottom-margin-area;v-text-anchor:middle" o:allowincell="f" fillcolor="#d34817 [3204]" stroked="f">
          <v:textbox style="mso-next-textbox:#_x0000_s16401" inset="0,0,0,0">
            <w:txbxContent>
              <w:p w:rsidR="008A01D9" w:rsidRDefault="008A01D9">
                <w:pPr>
                  <w:pStyle w:val="NoSpacing"/>
                  <w:jc w:val="center"/>
                  <w:rPr>
                    <w:color w:val="FFFFFF" w:themeColor="background1"/>
                    <w:sz w:val="40"/>
                    <w:szCs w:val="40"/>
                  </w:rPr>
                </w:pPr>
                <w:fldSimple w:instr=" PAGE  \* Arabic  \* MERGEFORMAT ">
                  <w:r w:rsidR="00F231E4">
                    <w:rPr>
                      <w:noProof/>
                      <w:color w:val="FFFFFF" w:themeColor="background1"/>
                      <w:sz w:val="40"/>
                      <w:szCs w:val="40"/>
                    </w:rPr>
                    <w:t>2</w:t>
                  </w:r>
                </w:fldSimple>
              </w:p>
            </w:txbxContent>
          </v:textbox>
          <w10:wrap anchorx="margin" anchory="page"/>
        </v:oval>
      </w:pict>
    </w:r>
  </w:p>
  <w:p w:rsidR="008A01D9" w:rsidRDefault="008A01D9">
    <w:pPr>
      <w:pStyle w:val="Footer"/>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D9" w:rsidRDefault="008A01D9">
    <w:pPr>
      <w:pStyle w:val="Footer"/>
    </w:pPr>
    <w:r>
      <w:rPr>
        <w:noProof/>
        <w:lang w:eastAsia="en-US" w:bidi="ar-SA"/>
      </w:rPr>
      <w:pict>
        <v:oval id="_x0000_s16394" style="position:absolute;margin-left:32.05pt;margin-top:0;width:41pt;height:41pt;z-index:251668480;mso-position-horizontal:right;mso-position-horizontal-relative:left-margin-area;mso-position-vertical:top;mso-position-vertical-relative:bottom-margin-area;v-text-anchor:middle" o:allowincell="f" fillcolor="#d34817 [3204]" stroked="f">
          <v:textbox style="mso-next-textbox:#_x0000_s16394" inset="0,0,0,0">
            <w:txbxContent>
              <w:p w:rsidR="008A01D9" w:rsidRDefault="008A01D9">
                <w:pPr>
                  <w:pStyle w:val="NoSpacing"/>
                  <w:jc w:val="center"/>
                  <w:rPr>
                    <w:color w:val="FFFFFF" w:themeColor="background1"/>
                    <w:sz w:val="40"/>
                    <w:szCs w:val="40"/>
                  </w:rPr>
                </w:pPr>
              </w:p>
            </w:txbxContent>
          </v:textbox>
          <w10:wrap anchorx="margin" anchory="page"/>
        </v:oval>
      </w:pict>
    </w:r>
    <w:r>
      <w:rPr>
        <w:noProof/>
        <w:lang w:eastAsia="en-US" w:bidi="ar-SA"/>
      </w:rPr>
      <w:pict>
        <v:roundrect id="_x0000_s16393" style="position:absolute;margin-left:0;margin-top:0;width:545.6pt;height:751.35pt;z-index:251667456;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type="pattern"/>
          <w10:wrap anchorx="page" anchory="page"/>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2C1" w:rsidRDefault="00B512C1">
      <w:pPr>
        <w:spacing w:after="0" w:line="240" w:lineRule="auto"/>
      </w:pPr>
      <w:r>
        <w:separator/>
      </w:r>
    </w:p>
  </w:footnote>
  <w:footnote w:type="continuationSeparator" w:id="0">
    <w:p w:rsidR="00B512C1" w:rsidRDefault="00B512C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4AAC3C4A"/>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3932A106"/>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proofState w:spelling="clean" w:grammar="clean"/>
  <w:attachedTemplate r:id="rId1"/>
  <w:defaultTabStop w:val="720"/>
  <w:drawingGridHorizontalSpacing w:val="110"/>
  <w:displayHorizontalDrawingGridEvery w:val="2"/>
  <w:characterSpacingControl w:val="doNotCompress"/>
  <w:savePreviewPicture/>
  <w:hdrShapeDefaults>
    <o:shapedefaults v:ext="edit" spidmax="18434">
      <o:colormenu v:ext="edit" fillcolor="none [3204]" strokecolor="none [3213]"/>
    </o:shapedefaults>
    <o:shapelayout v:ext="edit">
      <o:idmap v:ext="edit" data="16"/>
    </o:shapelayout>
  </w:hdrShapeDefaults>
  <w:footnotePr>
    <w:footnote w:id="-1"/>
    <w:footnote w:id="0"/>
  </w:footnotePr>
  <w:endnotePr>
    <w:endnote w:id="-1"/>
    <w:endnote w:id="0"/>
  </w:endnotePr>
  <w:compat/>
  <w:rsids>
    <w:rsidRoot w:val="00976F33"/>
    <w:rsid w:val="00030036"/>
    <w:rsid w:val="002F644A"/>
    <w:rsid w:val="00570784"/>
    <w:rsid w:val="00804C7A"/>
    <w:rsid w:val="008A01D9"/>
    <w:rsid w:val="00911FF9"/>
    <w:rsid w:val="00976F33"/>
    <w:rsid w:val="00B512C1"/>
  </w:rsids>
  <m:mathPr>
    <m:mathFont m:val="Cambria Math"/>
    <m:brkBin m:val="before"/>
    <m:brkBinSub m:val="--"/>
    <m:smallFrac m:val="off"/>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colormenu v:ext="edit" fillcolor="none [3204]"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7" w:qFormat="1"/>
    <w:lsdException w:name="List Bullet 2" w:uiPriority="37" w:qFormat="1"/>
    <w:lsdException w:name="List Bullet 3" w:uiPriority="37" w:qFormat="1"/>
    <w:lsdException w:name="List Bullet 4" w:uiPriority="37" w:qFormat="1"/>
    <w:lsdException w:name="List Bullet 5" w:uiPriority="37" w:qFormat="1"/>
    <w:lsdException w:name="Title" w:semiHidden="0" w:uiPriority="10" w:unhideWhenUsed="0" w:qFormat="1"/>
    <w:lsdException w:name="Closing" w:uiPriority="7" w:qFormat="1"/>
    <w:lsdException w:name="Default Paragraph Font" w:uiPriority="1"/>
    <w:lsdException w:name="Subtitle" w:semiHidden="0" w:uiPriority="11" w:unhideWhenUsed="0" w:qFormat="1"/>
    <w:lsdException w:name="Salutation" w:uiPriority="6"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qFormat="1"/>
    <w:lsdException w:name="Placeholder Text" w:unhideWhenUsed="0" w:qFormat="1"/>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1D9"/>
    <w:pPr>
      <w:spacing w:after="160"/>
    </w:pPr>
    <w:rPr>
      <w:rFonts w:cs="Times New Roman"/>
      <w:color w:val="000000" w:themeColor="text1"/>
      <w:szCs w:val="20"/>
      <w:lang w:eastAsia="ja-JP" w:bidi="he-IL"/>
    </w:rPr>
  </w:style>
  <w:style w:type="paragraph" w:styleId="Heading1">
    <w:name w:val="heading 1"/>
    <w:basedOn w:val="Normal"/>
    <w:next w:val="Normal"/>
    <w:link w:val="Heading1Char"/>
    <w:uiPriority w:val="9"/>
    <w:semiHidden/>
    <w:unhideWhenUsed/>
    <w:rsid w:val="008A01D9"/>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semiHidden/>
    <w:unhideWhenUsed/>
    <w:rsid w:val="008A01D9"/>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semiHidden/>
    <w:unhideWhenUsed/>
    <w:qFormat/>
    <w:rsid w:val="008A01D9"/>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semiHidden/>
    <w:unhideWhenUsed/>
    <w:qFormat/>
    <w:rsid w:val="008A01D9"/>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semiHidden/>
    <w:unhideWhenUsed/>
    <w:qFormat/>
    <w:rsid w:val="008A01D9"/>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semiHidden/>
    <w:unhideWhenUsed/>
    <w:qFormat/>
    <w:rsid w:val="008A01D9"/>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semiHidden/>
    <w:unhideWhenUsed/>
    <w:qFormat/>
    <w:rsid w:val="008A01D9"/>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semiHidden/>
    <w:unhideWhenUsed/>
    <w:qFormat/>
    <w:rsid w:val="008A01D9"/>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semiHidden/>
    <w:unhideWhenUsed/>
    <w:qFormat/>
    <w:rsid w:val="008A01D9"/>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qFormat/>
    <w:rsid w:val="008A01D9"/>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8A01D9"/>
    <w:pPr>
      <w:tabs>
        <w:tab w:val="center" w:pos="4320"/>
        <w:tab w:val="right" w:pos="8640"/>
      </w:tabs>
    </w:pPr>
  </w:style>
  <w:style w:type="character" w:customStyle="1" w:styleId="FooterChar">
    <w:name w:val="Footer Char"/>
    <w:basedOn w:val="DefaultParagraphFont"/>
    <w:link w:val="Footer"/>
    <w:uiPriority w:val="99"/>
    <w:semiHidden/>
    <w:rsid w:val="008A01D9"/>
    <w:rPr>
      <w:rFonts w:cs="Times New Roman"/>
      <w:color w:val="000000" w:themeColor="text1"/>
      <w:szCs w:val="20"/>
      <w:lang w:eastAsia="ja-JP" w:bidi="he-IL"/>
    </w:rPr>
  </w:style>
  <w:style w:type="paragraph" w:styleId="NoSpacing">
    <w:name w:val="No Spacing"/>
    <w:basedOn w:val="Normal"/>
    <w:uiPriority w:val="1"/>
    <w:qFormat/>
    <w:rsid w:val="008A01D9"/>
    <w:pPr>
      <w:spacing w:after="0" w:line="240" w:lineRule="auto"/>
    </w:pPr>
  </w:style>
  <w:style w:type="paragraph" w:styleId="Closing">
    <w:name w:val="Closing"/>
    <w:basedOn w:val="Normal"/>
    <w:link w:val="ClosingChar"/>
    <w:uiPriority w:val="7"/>
    <w:unhideWhenUsed/>
    <w:qFormat/>
    <w:rsid w:val="008A01D9"/>
    <w:pPr>
      <w:spacing w:before="480" w:after="960"/>
      <w:contextualSpacing/>
    </w:pPr>
  </w:style>
  <w:style w:type="character" w:customStyle="1" w:styleId="ClosingChar">
    <w:name w:val="Closing Char"/>
    <w:basedOn w:val="DefaultParagraphFont"/>
    <w:link w:val="Closing"/>
    <w:uiPriority w:val="7"/>
    <w:rsid w:val="008A01D9"/>
    <w:rPr>
      <w:rFonts w:cs="Times New Roman"/>
      <w:color w:val="000000" w:themeColor="text1"/>
      <w:szCs w:val="20"/>
      <w:lang w:eastAsia="ja-JP" w:bidi="he-IL"/>
    </w:rPr>
  </w:style>
  <w:style w:type="paragraph" w:customStyle="1" w:styleId="RecipientAddress">
    <w:name w:val="Recipient Address"/>
    <w:basedOn w:val="NoSpacing"/>
    <w:link w:val="RecipientAddressChar"/>
    <w:uiPriority w:val="5"/>
    <w:qFormat/>
    <w:rsid w:val="008A01D9"/>
    <w:pPr>
      <w:spacing w:after="360"/>
      <w:contextualSpacing/>
    </w:pPr>
  </w:style>
  <w:style w:type="paragraph" w:styleId="Salutation">
    <w:name w:val="Salutation"/>
    <w:basedOn w:val="NoSpacing"/>
    <w:next w:val="Normal"/>
    <w:link w:val="SalutationChar"/>
    <w:uiPriority w:val="6"/>
    <w:unhideWhenUsed/>
    <w:qFormat/>
    <w:rsid w:val="008A01D9"/>
    <w:pPr>
      <w:spacing w:before="480" w:after="320"/>
      <w:contextualSpacing/>
    </w:pPr>
    <w:rPr>
      <w:b/>
    </w:rPr>
  </w:style>
  <w:style w:type="character" w:customStyle="1" w:styleId="SalutationChar">
    <w:name w:val="Salutation Char"/>
    <w:basedOn w:val="DefaultParagraphFont"/>
    <w:link w:val="Salutation"/>
    <w:uiPriority w:val="6"/>
    <w:rsid w:val="008A01D9"/>
    <w:rPr>
      <w:rFonts w:cs="Times New Roman"/>
      <w:b/>
      <w:color w:val="000000" w:themeColor="text1"/>
      <w:szCs w:val="20"/>
      <w:lang w:eastAsia="ja-JP" w:bidi="he-IL"/>
    </w:rPr>
  </w:style>
  <w:style w:type="paragraph" w:customStyle="1" w:styleId="SenderAddress">
    <w:name w:val="Sender Address"/>
    <w:basedOn w:val="NoSpacing"/>
    <w:uiPriority w:val="3"/>
    <w:qFormat/>
    <w:rsid w:val="008A01D9"/>
    <w:pPr>
      <w:spacing w:after="360"/>
      <w:contextualSpacing/>
    </w:pPr>
  </w:style>
  <w:style w:type="character" w:styleId="PlaceholderText">
    <w:name w:val="Placeholder Text"/>
    <w:basedOn w:val="DefaultParagraphFont"/>
    <w:uiPriority w:val="99"/>
    <w:unhideWhenUsed/>
    <w:qFormat/>
    <w:rsid w:val="008A01D9"/>
    <w:rPr>
      <w:color w:val="808080"/>
    </w:rPr>
  </w:style>
  <w:style w:type="paragraph" w:styleId="Signature">
    <w:name w:val="Signature"/>
    <w:basedOn w:val="Normal"/>
    <w:link w:val="SignatureChar"/>
    <w:uiPriority w:val="8"/>
    <w:unhideWhenUsed/>
    <w:rsid w:val="008A01D9"/>
    <w:pPr>
      <w:spacing w:after="200"/>
      <w:contextualSpacing/>
    </w:pPr>
  </w:style>
  <w:style w:type="character" w:customStyle="1" w:styleId="SignatureChar">
    <w:name w:val="Signature Char"/>
    <w:basedOn w:val="DefaultParagraphFont"/>
    <w:link w:val="Signature"/>
    <w:uiPriority w:val="8"/>
    <w:rsid w:val="008A01D9"/>
    <w:rPr>
      <w:rFonts w:cs="Times New Roman"/>
      <w:color w:val="000000" w:themeColor="text1"/>
      <w:szCs w:val="20"/>
      <w:lang w:eastAsia="ja-JP" w:bidi="he-IL"/>
    </w:rPr>
  </w:style>
  <w:style w:type="paragraph" w:styleId="BalloonText">
    <w:name w:val="Balloon Text"/>
    <w:basedOn w:val="Normal"/>
    <w:link w:val="BalloonTextChar"/>
    <w:uiPriority w:val="99"/>
    <w:semiHidden/>
    <w:unhideWhenUsed/>
    <w:rsid w:val="008A01D9"/>
    <w:rPr>
      <w:rFonts w:ascii="Tahoma" w:hAnsi="Tahoma" w:cs="Tahoma"/>
      <w:sz w:val="16"/>
      <w:szCs w:val="16"/>
    </w:rPr>
  </w:style>
  <w:style w:type="character" w:customStyle="1" w:styleId="BalloonTextChar">
    <w:name w:val="Balloon Text Char"/>
    <w:basedOn w:val="DefaultParagraphFont"/>
    <w:link w:val="BalloonText"/>
    <w:uiPriority w:val="99"/>
    <w:semiHidden/>
    <w:rsid w:val="008A01D9"/>
    <w:rPr>
      <w:rFonts w:ascii="Tahoma" w:hAnsi="Tahoma" w:cs="Tahoma"/>
      <w:color w:val="000000" w:themeColor="text1"/>
      <w:sz w:val="16"/>
      <w:szCs w:val="16"/>
      <w:lang w:eastAsia="ja-JP" w:bidi="he-IL"/>
    </w:rPr>
  </w:style>
  <w:style w:type="paragraph" w:styleId="BlockText">
    <w:name w:val="Block Text"/>
    <w:aliases w:val="Block Quote"/>
    <w:uiPriority w:val="40"/>
    <w:rsid w:val="008A01D9"/>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8A01D9"/>
    <w:rPr>
      <w:rFonts w:asciiTheme="majorHAnsi" w:hAnsiTheme="majorHAnsi" w:cs="Times New Roman"/>
      <w:i/>
      <w:color w:val="855D5D" w:themeColor="accent6"/>
      <w:sz w:val="20"/>
      <w:szCs w:val="20"/>
    </w:rPr>
  </w:style>
  <w:style w:type="paragraph" w:styleId="Caption">
    <w:name w:val="caption"/>
    <w:basedOn w:val="Normal"/>
    <w:next w:val="Normal"/>
    <w:uiPriority w:val="35"/>
    <w:unhideWhenUsed/>
    <w:qFormat/>
    <w:rsid w:val="008A01D9"/>
    <w:pPr>
      <w:spacing w:after="0" w:line="240" w:lineRule="auto"/>
    </w:pPr>
    <w:rPr>
      <w:bCs/>
      <w:smallCaps/>
      <w:color w:val="732117" w:themeColor="accent2" w:themeShade="BF"/>
      <w:spacing w:val="10"/>
      <w:sz w:val="18"/>
      <w:szCs w:val="18"/>
    </w:rPr>
  </w:style>
  <w:style w:type="paragraph" w:styleId="Date">
    <w:name w:val="Date"/>
    <w:basedOn w:val="Normal"/>
    <w:next w:val="Normal"/>
    <w:link w:val="DateChar"/>
    <w:uiPriority w:val="99"/>
    <w:semiHidden/>
    <w:unhideWhenUsed/>
    <w:rsid w:val="008A01D9"/>
  </w:style>
  <w:style w:type="character" w:customStyle="1" w:styleId="DateChar">
    <w:name w:val="Date Char"/>
    <w:basedOn w:val="DefaultParagraphFont"/>
    <w:link w:val="Date"/>
    <w:uiPriority w:val="99"/>
    <w:semiHidden/>
    <w:rsid w:val="008A01D9"/>
    <w:rPr>
      <w:rFonts w:cs="Times New Roman"/>
      <w:color w:val="000000" w:themeColor="text1"/>
      <w:szCs w:val="20"/>
      <w:lang w:eastAsia="ja-JP" w:bidi="he-IL"/>
    </w:rPr>
  </w:style>
  <w:style w:type="character" w:styleId="Emphasis">
    <w:name w:val="Emphasis"/>
    <w:uiPriority w:val="20"/>
    <w:qFormat/>
    <w:rsid w:val="008A01D9"/>
    <w:rPr>
      <w:b/>
      <w:i/>
      <w:color w:val="404040" w:themeColor="text1" w:themeTint="BF"/>
      <w:spacing w:val="2"/>
      <w:w w:val="100"/>
    </w:rPr>
  </w:style>
  <w:style w:type="paragraph" w:styleId="Header">
    <w:name w:val="header"/>
    <w:basedOn w:val="Normal"/>
    <w:link w:val="HeaderChar"/>
    <w:uiPriority w:val="99"/>
    <w:semiHidden/>
    <w:unhideWhenUsed/>
    <w:rsid w:val="008A01D9"/>
    <w:pPr>
      <w:tabs>
        <w:tab w:val="center" w:pos="4320"/>
        <w:tab w:val="right" w:pos="8640"/>
      </w:tabs>
    </w:pPr>
  </w:style>
  <w:style w:type="character" w:customStyle="1" w:styleId="HeaderChar">
    <w:name w:val="Header Char"/>
    <w:basedOn w:val="DefaultParagraphFont"/>
    <w:link w:val="Header"/>
    <w:uiPriority w:val="99"/>
    <w:semiHidden/>
    <w:rsid w:val="008A01D9"/>
    <w:rPr>
      <w:rFonts w:cs="Times New Roman"/>
      <w:color w:val="000000" w:themeColor="text1"/>
      <w:szCs w:val="20"/>
      <w:lang w:eastAsia="ja-JP" w:bidi="he-IL"/>
    </w:rPr>
  </w:style>
  <w:style w:type="character" w:customStyle="1" w:styleId="Heading1Char">
    <w:name w:val="Heading 1 Char"/>
    <w:basedOn w:val="DefaultParagraphFont"/>
    <w:link w:val="Heading1"/>
    <w:uiPriority w:val="9"/>
    <w:semiHidden/>
    <w:rsid w:val="008A01D9"/>
    <w:rPr>
      <w:rFonts w:asciiTheme="majorHAnsi" w:hAnsiTheme="majorHAnsi" w:cs="Times New Roman"/>
      <w:b/>
      <w:color w:val="9D3511" w:themeColor="accent1" w:themeShade="BF"/>
      <w:spacing w:val="20"/>
      <w:sz w:val="28"/>
      <w:szCs w:val="32"/>
      <w:lang w:eastAsia="ja-JP" w:bidi="he-IL"/>
    </w:rPr>
  </w:style>
  <w:style w:type="character" w:customStyle="1" w:styleId="Heading2Char">
    <w:name w:val="Heading 2 Char"/>
    <w:basedOn w:val="DefaultParagraphFont"/>
    <w:link w:val="Heading2"/>
    <w:uiPriority w:val="9"/>
    <w:semiHidden/>
    <w:rsid w:val="008A01D9"/>
    <w:rPr>
      <w:rFonts w:asciiTheme="majorHAnsi" w:hAnsiTheme="majorHAnsi" w:cs="Times New Roman"/>
      <w:b/>
      <w:color w:val="9D3511" w:themeColor="accent1" w:themeShade="BF"/>
      <w:spacing w:val="20"/>
      <w:sz w:val="24"/>
      <w:szCs w:val="28"/>
      <w:lang w:eastAsia="ja-JP" w:bidi="he-IL"/>
    </w:rPr>
  </w:style>
  <w:style w:type="character" w:customStyle="1" w:styleId="Heading3Char">
    <w:name w:val="Heading 3 Char"/>
    <w:basedOn w:val="DefaultParagraphFont"/>
    <w:link w:val="Heading3"/>
    <w:uiPriority w:val="9"/>
    <w:semiHidden/>
    <w:rsid w:val="008A01D9"/>
    <w:rPr>
      <w:rFonts w:asciiTheme="majorHAnsi" w:hAnsiTheme="majorHAnsi" w:cs="Times New Roman"/>
      <w:b/>
      <w:color w:val="D34817" w:themeColor="accent1"/>
      <w:spacing w:val="20"/>
      <w:sz w:val="24"/>
      <w:szCs w:val="24"/>
      <w:lang w:eastAsia="ja-JP" w:bidi="he-IL"/>
    </w:rPr>
  </w:style>
  <w:style w:type="character" w:customStyle="1" w:styleId="Heading4Char">
    <w:name w:val="Heading 4 Char"/>
    <w:basedOn w:val="DefaultParagraphFont"/>
    <w:link w:val="Heading4"/>
    <w:uiPriority w:val="9"/>
    <w:semiHidden/>
    <w:rsid w:val="008A01D9"/>
    <w:rPr>
      <w:rFonts w:asciiTheme="majorHAnsi" w:hAnsiTheme="majorHAnsi" w:cs="Times New Roman"/>
      <w:b/>
      <w:color w:val="7B6A4D" w:themeColor="accent3" w:themeShade="BF"/>
      <w:spacing w:val="20"/>
      <w:sz w:val="24"/>
      <w:lang w:eastAsia="ja-JP" w:bidi="he-IL"/>
    </w:rPr>
  </w:style>
  <w:style w:type="character" w:customStyle="1" w:styleId="Heading5Char">
    <w:name w:val="Heading 5 Char"/>
    <w:basedOn w:val="DefaultParagraphFont"/>
    <w:link w:val="Heading5"/>
    <w:uiPriority w:val="9"/>
    <w:semiHidden/>
    <w:rsid w:val="008A01D9"/>
    <w:rPr>
      <w:rFonts w:asciiTheme="majorHAnsi" w:hAnsiTheme="majorHAnsi" w:cs="Times New Roman"/>
      <w:b/>
      <w:i/>
      <w:color w:val="7B6A4D" w:themeColor="accent3" w:themeShade="BF"/>
      <w:spacing w:val="20"/>
      <w:szCs w:val="26"/>
      <w:lang w:eastAsia="ja-JP" w:bidi="he-IL"/>
    </w:rPr>
  </w:style>
  <w:style w:type="character" w:customStyle="1" w:styleId="Heading6Char">
    <w:name w:val="Heading 6 Char"/>
    <w:basedOn w:val="DefaultParagraphFont"/>
    <w:link w:val="Heading6"/>
    <w:uiPriority w:val="9"/>
    <w:semiHidden/>
    <w:rsid w:val="008A01D9"/>
    <w:rPr>
      <w:rFonts w:asciiTheme="majorHAnsi" w:hAnsiTheme="majorHAnsi" w:cs="Times New Roman"/>
      <w:color w:val="524633" w:themeColor="accent3" w:themeShade="7F"/>
      <w:spacing w:val="10"/>
      <w:sz w:val="24"/>
      <w:szCs w:val="20"/>
      <w:lang w:eastAsia="ja-JP" w:bidi="he-IL"/>
    </w:rPr>
  </w:style>
  <w:style w:type="character" w:customStyle="1" w:styleId="Heading7Char">
    <w:name w:val="Heading 7 Char"/>
    <w:basedOn w:val="DefaultParagraphFont"/>
    <w:link w:val="Heading7"/>
    <w:uiPriority w:val="9"/>
    <w:semiHidden/>
    <w:rsid w:val="008A01D9"/>
    <w:rPr>
      <w:rFonts w:asciiTheme="majorHAnsi" w:hAnsiTheme="majorHAnsi" w:cs="Times New Roman"/>
      <w:i/>
      <w:color w:val="524633" w:themeColor="accent3" w:themeShade="7F"/>
      <w:spacing w:val="10"/>
      <w:sz w:val="24"/>
      <w:szCs w:val="20"/>
      <w:lang w:eastAsia="ja-JP" w:bidi="he-IL"/>
    </w:rPr>
  </w:style>
  <w:style w:type="character" w:customStyle="1" w:styleId="Heading8Char">
    <w:name w:val="Heading 8 Char"/>
    <w:basedOn w:val="DefaultParagraphFont"/>
    <w:link w:val="Heading8"/>
    <w:uiPriority w:val="9"/>
    <w:semiHidden/>
    <w:rsid w:val="008A01D9"/>
    <w:rPr>
      <w:rFonts w:asciiTheme="majorHAnsi" w:hAnsiTheme="majorHAnsi" w:cs="Times New Roman"/>
      <w:color w:val="D34817" w:themeColor="accent1"/>
      <w:spacing w:val="10"/>
      <w:szCs w:val="20"/>
      <w:lang w:eastAsia="ja-JP" w:bidi="he-IL"/>
    </w:rPr>
  </w:style>
  <w:style w:type="character" w:customStyle="1" w:styleId="Heading9Char">
    <w:name w:val="Heading 9 Char"/>
    <w:basedOn w:val="DefaultParagraphFont"/>
    <w:link w:val="Heading9"/>
    <w:uiPriority w:val="9"/>
    <w:semiHidden/>
    <w:rsid w:val="008A01D9"/>
    <w:rPr>
      <w:rFonts w:asciiTheme="majorHAnsi" w:hAnsiTheme="majorHAnsi" w:cs="Times New Roman"/>
      <w:i/>
      <w:color w:val="D34817" w:themeColor="accent1"/>
      <w:spacing w:val="10"/>
      <w:szCs w:val="20"/>
      <w:lang w:eastAsia="ja-JP" w:bidi="he-IL"/>
    </w:rPr>
  </w:style>
  <w:style w:type="character" w:styleId="Hyperlink">
    <w:name w:val="Hyperlink"/>
    <w:basedOn w:val="DefaultParagraphFont"/>
    <w:uiPriority w:val="99"/>
    <w:semiHidden/>
    <w:unhideWhenUsed/>
    <w:rsid w:val="008A01D9"/>
    <w:rPr>
      <w:color w:val="CC9900" w:themeColor="hyperlink"/>
      <w:u w:val="single"/>
    </w:rPr>
  </w:style>
  <w:style w:type="character" w:styleId="IntenseEmphasis">
    <w:name w:val="Intense Emphasis"/>
    <w:basedOn w:val="DefaultParagraphFont"/>
    <w:uiPriority w:val="21"/>
    <w:qFormat/>
    <w:rsid w:val="008A01D9"/>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8A01D9"/>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8A01D9"/>
    <w:rPr>
      <w:rFonts w:asciiTheme="majorHAnsi" w:hAnsiTheme="majorHAnsi" w:cs="Times New Roman"/>
      <w:i/>
      <w:color w:val="FFFFFF" w:themeColor="background1"/>
      <w:sz w:val="32"/>
      <w:szCs w:val="20"/>
      <w:shd w:val="clear" w:color="auto" w:fill="D34817" w:themeFill="accent1"/>
      <w:lang w:eastAsia="ja-JP" w:bidi="he-IL"/>
    </w:rPr>
  </w:style>
  <w:style w:type="character" w:styleId="IntenseReference">
    <w:name w:val="Intense Reference"/>
    <w:basedOn w:val="DefaultParagraphFont"/>
    <w:uiPriority w:val="32"/>
    <w:qFormat/>
    <w:rsid w:val="008A01D9"/>
    <w:rPr>
      <w:rFonts w:cs="Times New Roman"/>
      <w:b/>
      <w:color w:val="D34817" w:themeColor="accent1"/>
      <w:sz w:val="22"/>
      <w:szCs w:val="20"/>
      <w:u w:val="single"/>
    </w:rPr>
  </w:style>
  <w:style w:type="paragraph" w:styleId="ListBullet">
    <w:name w:val="List Bullet"/>
    <w:basedOn w:val="Normal"/>
    <w:uiPriority w:val="37"/>
    <w:unhideWhenUsed/>
    <w:qFormat/>
    <w:rsid w:val="008A01D9"/>
    <w:pPr>
      <w:numPr>
        <w:numId w:val="11"/>
      </w:numPr>
      <w:spacing w:after="0"/>
      <w:contextualSpacing/>
    </w:pPr>
  </w:style>
  <w:style w:type="paragraph" w:styleId="ListBullet2">
    <w:name w:val="List Bullet 2"/>
    <w:basedOn w:val="Normal"/>
    <w:uiPriority w:val="37"/>
    <w:unhideWhenUsed/>
    <w:qFormat/>
    <w:rsid w:val="008A01D9"/>
    <w:pPr>
      <w:numPr>
        <w:numId w:val="12"/>
      </w:numPr>
      <w:spacing w:after="0"/>
    </w:pPr>
  </w:style>
  <w:style w:type="paragraph" w:styleId="ListBullet3">
    <w:name w:val="List Bullet 3"/>
    <w:basedOn w:val="Normal"/>
    <w:uiPriority w:val="37"/>
    <w:unhideWhenUsed/>
    <w:qFormat/>
    <w:rsid w:val="008A01D9"/>
    <w:pPr>
      <w:numPr>
        <w:numId w:val="13"/>
      </w:numPr>
      <w:spacing w:after="0"/>
    </w:pPr>
  </w:style>
  <w:style w:type="paragraph" w:styleId="ListBullet4">
    <w:name w:val="List Bullet 4"/>
    <w:basedOn w:val="Normal"/>
    <w:uiPriority w:val="37"/>
    <w:unhideWhenUsed/>
    <w:qFormat/>
    <w:rsid w:val="008A01D9"/>
    <w:pPr>
      <w:numPr>
        <w:numId w:val="14"/>
      </w:numPr>
      <w:spacing w:after="0"/>
    </w:pPr>
  </w:style>
  <w:style w:type="paragraph" w:styleId="ListBullet5">
    <w:name w:val="List Bullet 5"/>
    <w:basedOn w:val="Normal"/>
    <w:uiPriority w:val="37"/>
    <w:unhideWhenUsed/>
    <w:qFormat/>
    <w:rsid w:val="008A01D9"/>
    <w:pPr>
      <w:numPr>
        <w:numId w:val="15"/>
      </w:numPr>
      <w:spacing w:after="0"/>
    </w:pPr>
  </w:style>
  <w:style w:type="paragraph" w:styleId="Quote">
    <w:name w:val="Quote"/>
    <w:basedOn w:val="Normal"/>
    <w:link w:val="QuoteChar"/>
    <w:uiPriority w:val="29"/>
    <w:qFormat/>
    <w:rsid w:val="008A01D9"/>
    <w:rPr>
      <w:i/>
      <w:color w:val="7F7F7F" w:themeColor="background1" w:themeShade="7F"/>
      <w:sz w:val="24"/>
    </w:rPr>
  </w:style>
  <w:style w:type="character" w:customStyle="1" w:styleId="QuoteChar">
    <w:name w:val="Quote Char"/>
    <w:basedOn w:val="DefaultParagraphFont"/>
    <w:link w:val="Quote"/>
    <w:uiPriority w:val="29"/>
    <w:rsid w:val="008A01D9"/>
    <w:rPr>
      <w:rFonts w:cs="Times New Roman"/>
      <w:i/>
      <w:color w:val="7F7F7F" w:themeColor="background1" w:themeShade="7F"/>
      <w:sz w:val="24"/>
      <w:szCs w:val="20"/>
      <w:lang w:eastAsia="ja-JP" w:bidi="he-IL"/>
    </w:rPr>
  </w:style>
  <w:style w:type="character" w:styleId="Strong">
    <w:name w:val="Strong"/>
    <w:uiPriority w:val="22"/>
    <w:qFormat/>
    <w:rsid w:val="008A01D9"/>
    <w:rPr>
      <w:rFonts w:asciiTheme="minorHAnsi" w:hAnsiTheme="minorHAnsi"/>
      <w:b/>
      <w:color w:val="9B2D1F" w:themeColor="accent2"/>
    </w:rPr>
  </w:style>
  <w:style w:type="paragraph" w:styleId="Subtitle">
    <w:name w:val="Subtitle"/>
    <w:basedOn w:val="Normal"/>
    <w:link w:val="SubtitleChar"/>
    <w:uiPriority w:val="11"/>
    <w:rsid w:val="008A01D9"/>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8A01D9"/>
    <w:rPr>
      <w:rFonts w:asciiTheme="majorHAnsi" w:hAnsiTheme="majorHAnsi" w:cstheme="minorHAnsi"/>
      <w:sz w:val="28"/>
      <w:szCs w:val="24"/>
      <w:lang w:eastAsia="ja-JP" w:bidi="he-IL"/>
    </w:rPr>
  </w:style>
  <w:style w:type="character" w:styleId="SubtleEmphasis">
    <w:name w:val="Subtle Emphasis"/>
    <w:basedOn w:val="DefaultParagraphFont"/>
    <w:uiPriority w:val="19"/>
    <w:qFormat/>
    <w:rsid w:val="008A01D9"/>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8A01D9"/>
    <w:rPr>
      <w:rFonts w:cs="Times New Roman"/>
      <w:color w:val="737373" w:themeColor="text1" w:themeTint="8C"/>
      <w:sz w:val="22"/>
      <w:szCs w:val="20"/>
      <w:u w:val="single"/>
    </w:rPr>
  </w:style>
  <w:style w:type="paragraph" w:styleId="Title">
    <w:name w:val="Title"/>
    <w:basedOn w:val="Normal"/>
    <w:link w:val="TitleChar"/>
    <w:uiPriority w:val="10"/>
    <w:rsid w:val="008A01D9"/>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8A01D9"/>
    <w:rPr>
      <w:rFonts w:asciiTheme="majorHAnsi" w:hAnsiTheme="majorHAnsi" w:cs="Times New Roman"/>
      <w:b/>
      <w:smallCaps/>
      <w:color w:val="D34817" w:themeColor="accent1"/>
      <w:sz w:val="48"/>
      <w:szCs w:val="48"/>
      <w:lang w:eastAsia="ja-JP" w:bidi="he-IL"/>
    </w:rPr>
  </w:style>
  <w:style w:type="paragraph" w:styleId="TOC1">
    <w:name w:val="toc 1"/>
    <w:basedOn w:val="Normal"/>
    <w:next w:val="Normal"/>
    <w:autoRedefine/>
    <w:uiPriority w:val="99"/>
    <w:semiHidden/>
    <w:unhideWhenUsed/>
    <w:qFormat/>
    <w:rsid w:val="008A01D9"/>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semiHidden/>
    <w:unhideWhenUsed/>
    <w:qFormat/>
    <w:rsid w:val="008A01D9"/>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8A01D9"/>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8A01D9"/>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8A01D9"/>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8A01D9"/>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8A01D9"/>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8A01D9"/>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8A01D9"/>
    <w:pPr>
      <w:tabs>
        <w:tab w:val="right" w:leader="dot" w:pos="8630"/>
      </w:tabs>
      <w:spacing w:after="40" w:line="240" w:lineRule="auto"/>
      <w:ind w:left="1760"/>
    </w:pPr>
    <w:rPr>
      <w:smallCaps/>
      <w:noProof/>
    </w:rPr>
  </w:style>
  <w:style w:type="paragraph" w:customStyle="1" w:styleId="DateText">
    <w:name w:val="Date Text"/>
    <w:basedOn w:val="Normal"/>
    <w:uiPriority w:val="35"/>
    <w:rsid w:val="008A01D9"/>
    <w:pPr>
      <w:spacing w:before="720" w:after="200"/>
      <w:contextualSpacing/>
    </w:pPr>
  </w:style>
  <w:style w:type="paragraph" w:customStyle="1" w:styleId="GrayText">
    <w:name w:val="Gray Text"/>
    <w:basedOn w:val="NoSpacing"/>
    <w:uiPriority w:val="35"/>
    <w:qFormat/>
    <w:rsid w:val="008A01D9"/>
    <w:rPr>
      <w:rFonts w:asciiTheme="majorHAnsi" w:hAnsiTheme="majorHAnsi"/>
      <w:color w:val="7F7F7F" w:themeColor="text1" w:themeTint="80"/>
      <w:sz w:val="20"/>
      <w:lang w:bidi="ar-SA"/>
    </w:rPr>
  </w:style>
  <w:style w:type="character" w:customStyle="1" w:styleId="RecipientAddressChar">
    <w:name w:val="Recipient Address Char"/>
    <w:basedOn w:val="DefaultParagraphFont"/>
    <w:link w:val="RecipientAddress"/>
    <w:uiPriority w:val="5"/>
    <w:locked/>
    <w:rsid w:val="008A01D9"/>
    <w:rPr>
      <w:rFonts w:cs="Times New Roman"/>
      <w:color w:val="000000" w:themeColor="text1"/>
      <w:szCs w:val="20"/>
      <w:lang w:eastAsia="ja-JP" w:bidi="he-IL"/>
    </w:rPr>
  </w:style>
</w:styles>
</file>

<file path=word/webSettings.xml><?xml version="1.0" encoding="utf-8"?>
<w:webSettings xmlns:r="http://schemas.openxmlformats.org/officeDocument/2006/relationships" xmlns:w="http://schemas.openxmlformats.org/wordprocessingml/2006/main">
  <w:divs>
    <w:div w:id="243224177">
      <w:bodyDiv w:val="1"/>
      <w:marLeft w:val="0"/>
      <w:marRight w:val="0"/>
      <w:marTop w:val="0"/>
      <w:marBottom w:val="0"/>
      <w:divBdr>
        <w:top w:val="none" w:sz="0" w:space="0" w:color="auto"/>
        <w:left w:val="none" w:sz="0" w:space="0" w:color="auto"/>
        <w:bottom w:val="none" w:sz="0" w:space="0" w:color="auto"/>
        <w:right w:val="none" w:sz="0" w:space="0" w:color="auto"/>
      </w:divBdr>
    </w:div>
    <w:div w:id="465045797">
      <w:bodyDiv w:val="1"/>
      <w:marLeft w:val="0"/>
      <w:marRight w:val="0"/>
      <w:marTop w:val="0"/>
      <w:marBottom w:val="0"/>
      <w:divBdr>
        <w:top w:val="none" w:sz="0" w:space="0" w:color="auto"/>
        <w:left w:val="none" w:sz="0" w:space="0" w:color="auto"/>
        <w:bottom w:val="none" w:sz="0" w:space="0" w:color="auto"/>
        <w:right w:val="none" w:sz="0" w:space="0" w:color="auto"/>
      </w:divBdr>
    </w:div>
    <w:div w:id="162761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Merge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D4A592551654C2F969D37547274FE1D"/>
        <w:category>
          <w:name w:val="General"/>
          <w:gallery w:val="placeholder"/>
        </w:category>
        <w:types>
          <w:type w:val="bbPlcHdr"/>
        </w:types>
        <w:behaviors>
          <w:behavior w:val="content"/>
        </w:behaviors>
        <w:guid w:val="{7D6A5CDE-BE37-442F-B369-C3465B13055F}"/>
      </w:docPartPr>
      <w:docPartBody>
        <w:p w:rsidR="00000000" w:rsidRDefault="00000000">
          <w:pPr>
            <w:pStyle w:val="BD4A592551654C2F969D37547274FE1D"/>
          </w:pPr>
          <w:r>
            <w:t>[Pick the date]</w:t>
          </w:r>
        </w:p>
      </w:docPartBody>
    </w:docPart>
    <w:docPart>
      <w:docPartPr>
        <w:name w:val="B99B1C4472AE4D1BACD192124721F98B"/>
        <w:category>
          <w:name w:val="General"/>
          <w:gallery w:val="placeholder"/>
        </w:category>
        <w:types>
          <w:type w:val="bbPlcHdr"/>
        </w:types>
        <w:behaviors>
          <w:behavior w:val="content"/>
        </w:behaviors>
        <w:guid w:val="{836FE051-973B-49D7-8C73-862FE6B9B0C0}"/>
      </w:docPartPr>
      <w:docPartBody>
        <w:p w:rsidR="00000000" w:rsidRDefault="00000000">
          <w:pPr>
            <w:pStyle w:val="B99B1C4472AE4D1BACD192124721F98B"/>
          </w:pPr>
          <w:r>
            <w:t>[Type the sender name]</w:t>
          </w:r>
        </w:p>
      </w:docPartBody>
    </w:docPart>
    <w:docPart>
      <w:docPartPr>
        <w:name w:val="F4188AD0680A4DF1A4504BD20F7C87BE"/>
        <w:category>
          <w:name w:val="General"/>
          <w:gallery w:val="placeholder"/>
        </w:category>
        <w:types>
          <w:type w:val="bbPlcHdr"/>
        </w:types>
        <w:behaviors>
          <w:behavior w:val="content"/>
        </w:behaviors>
        <w:guid w:val="{FD18EEBE-A89D-4CAC-93E6-26A60850EF52}"/>
      </w:docPartPr>
      <w:docPartBody>
        <w:p w:rsidR="00000000" w:rsidRDefault="00000000">
          <w:pPr>
            <w:pStyle w:val="F4188AD0680A4DF1A4504BD20F7C87BE"/>
          </w:pPr>
          <w:r>
            <w:t>[Type the sender company name]</w:t>
          </w:r>
        </w:p>
      </w:docPartBody>
    </w:docPart>
    <w:docPart>
      <w:docPartPr>
        <w:name w:val="815B8947068F49188F77A5E6D81328F4"/>
        <w:category>
          <w:name w:val="General"/>
          <w:gallery w:val="placeholder"/>
        </w:category>
        <w:types>
          <w:type w:val="bbPlcHdr"/>
        </w:types>
        <w:behaviors>
          <w:behavior w:val="content"/>
        </w:behaviors>
        <w:guid w:val="{D322DB6E-A512-4151-931E-7834ECBADB67}"/>
      </w:docPartPr>
      <w:docPartBody>
        <w:p w:rsidR="00000000" w:rsidRDefault="00000000">
          <w:pPr>
            <w:pStyle w:val="815B8947068F49188F77A5E6D81328F4"/>
          </w:pPr>
          <w:r>
            <w:t>[Type the sender name]</w:t>
          </w:r>
        </w:p>
      </w:docPartBody>
    </w:docPart>
    <w:docPart>
      <w:docPartPr>
        <w:name w:val="28B061D96DC04EFB8F57D90DC6DC8152"/>
        <w:category>
          <w:name w:val="General"/>
          <w:gallery w:val="placeholder"/>
        </w:category>
        <w:types>
          <w:type w:val="bbPlcHdr"/>
        </w:types>
        <w:behaviors>
          <w:behavior w:val="content"/>
        </w:behaviors>
        <w:guid w:val="{9ED18EEA-0E7B-4D8B-806E-4FCEDFA19EBF}"/>
      </w:docPartPr>
      <w:docPartBody>
        <w:p w:rsidR="00000000" w:rsidRDefault="00000000">
          <w:pPr>
            <w:pStyle w:val="28B061D96DC04EFB8F57D90DC6DC8152"/>
          </w:pPr>
          <w:r>
            <w:t>[Type the sender company name]</w:t>
          </w:r>
        </w:p>
      </w:docPartBody>
    </w:docPart>
    <w:docPart>
      <w:docPartPr>
        <w:name w:val="033FD53144E64AE5ADC01782188B2A00"/>
        <w:category>
          <w:name w:val="General"/>
          <w:gallery w:val="placeholder"/>
        </w:category>
        <w:types>
          <w:type w:val="bbPlcHdr"/>
        </w:types>
        <w:behaviors>
          <w:behavior w:val="content"/>
        </w:behaviors>
        <w:guid w:val="{5775E4B6-330B-417B-97E7-01545C05836A}"/>
      </w:docPartPr>
      <w:docPartBody>
        <w:p w:rsidR="00000000" w:rsidRDefault="00000000">
          <w:pPr>
            <w:pStyle w:val="033FD53144E64AE5ADC01782188B2A00"/>
          </w:pPr>
          <w:r>
            <w:rPr>
              <w:rStyle w:val="PlaceholderText"/>
            </w:rPr>
            <w:t>[Type the company name]</w:t>
          </w:r>
        </w:p>
      </w:docPartBody>
    </w:docPart>
    <w:docPart>
      <w:docPartPr>
        <w:name w:val="F198CCFBDED04E70AD637BEECDA10FD4"/>
        <w:category>
          <w:name w:val="General"/>
          <w:gallery w:val="placeholder"/>
        </w:category>
        <w:types>
          <w:type w:val="bbPlcHdr"/>
        </w:types>
        <w:behaviors>
          <w:behavior w:val="content"/>
        </w:behaviors>
        <w:guid w:val="{829CAF7C-4A80-4670-A1E9-20C196600C0F}"/>
      </w:docPartPr>
      <w:docPartBody>
        <w:p w:rsidR="00000000" w:rsidRDefault="00000000">
          <w:pPr>
            <w:pStyle w:val="F198CCFBDED04E70AD637BEECDA10FD4"/>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4A592551654C2F969D37547274FE1D">
    <w:name w:val="BD4A592551654C2F969D37547274FE1D"/>
  </w:style>
  <w:style w:type="paragraph" w:customStyle="1" w:styleId="B99B1C4472AE4D1BACD192124721F98B">
    <w:name w:val="B99B1C4472AE4D1BACD192124721F98B"/>
  </w:style>
  <w:style w:type="paragraph" w:customStyle="1" w:styleId="F4188AD0680A4DF1A4504BD20F7C87BE">
    <w:name w:val="F4188AD0680A4DF1A4504BD20F7C87BE"/>
  </w:style>
  <w:style w:type="paragraph" w:customStyle="1" w:styleId="4D6A10BD6F72426F82C2C46C2DD62B6E">
    <w:name w:val="4D6A10BD6F72426F82C2C46C2DD62B6E"/>
  </w:style>
  <w:style w:type="paragraph" w:customStyle="1" w:styleId="D8C87359625243078D4DC5854600CAC1">
    <w:name w:val="D8C87359625243078D4DC5854600CAC1"/>
  </w:style>
  <w:style w:type="paragraph" w:customStyle="1" w:styleId="F456C903FC2A4BD2BE4DD3B492AFA40A">
    <w:name w:val="F456C903FC2A4BD2BE4DD3B492AFA40A"/>
  </w:style>
  <w:style w:type="paragraph" w:customStyle="1" w:styleId="815B8947068F49188F77A5E6D81328F4">
    <w:name w:val="815B8947068F49188F77A5E6D81328F4"/>
  </w:style>
  <w:style w:type="character" w:styleId="PlaceholderText">
    <w:name w:val="Placeholder Text"/>
    <w:basedOn w:val="DefaultParagraphFont"/>
    <w:uiPriority w:val="99"/>
    <w:semiHidden/>
    <w:rPr>
      <w:color w:val="808080"/>
    </w:rPr>
  </w:style>
  <w:style w:type="paragraph" w:customStyle="1" w:styleId="15B7DAE72031486E80BF124F40D6F04D">
    <w:name w:val="15B7DAE72031486E80BF124F40D6F04D"/>
  </w:style>
  <w:style w:type="paragraph" w:customStyle="1" w:styleId="28B061D96DC04EFB8F57D90DC6DC8152">
    <w:name w:val="28B061D96DC04EFB8F57D90DC6DC8152"/>
  </w:style>
  <w:style w:type="paragraph" w:customStyle="1" w:styleId="033FD53144E64AE5ADC01782188B2A00">
    <w:name w:val="033FD53144E64AE5ADC01782188B2A00"/>
  </w:style>
  <w:style w:type="paragraph" w:customStyle="1" w:styleId="F198CCFBDED04E70AD637BEECDA10FD4">
    <w:name w:val="F198CCFBDED04E70AD637BEECDA10FD4"/>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CoverPageProperties xmlns="http://schemas.microsoft.com/office/2006/coverPageProps">
  <PublishDate>2011-12-16T00:00:00</PublishDate>
  <Abstract/>
  <CompanyAddress/>
  <CompanyPhone/>
  <CompanyFax/>
  <CompanyEmail/>
</CoverPageProperties>
</file>

<file path=customXml/itemProps1.xml><?xml version="1.0" encoding="utf-8"?>
<ds:datastoreItem xmlns:ds="http://schemas.openxmlformats.org/officeDocument/2006/customXml" ds:itemID="{1D5A5684-0530-4757-A6BC-CE2B812016C4}">
  <ds:schemaRefs>
    <ds:schemaRef ds:uri="http://schemas.microsoft.com/office/2006/customDocumentInformationPanel"/>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EquityMergeLetter</Template>
  <TotalTime>26</TotalTime>
  <Pages>1</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Schmitt Inc.</Company>
  <LinksUpToDate>false</LinksUpToDate>
  <CharactersWithSpaces>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Schmitt</dc:creator>
  <cp:keywords/>
  <dc:description/>
  <cp:lastModifiedBy>SJP558</cp:lastModifiedBy>
  <cp:revision>7</cp:revision>
  <dcterms:created xsi:type="dcterms:W3CDTF">2011-12-16T18:25:00Z</dcterms:created>
  <dcterms:modified xsi:type="dcterms:W3CDTF">2011-12-16T18:51:00Z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